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3F82D" w14:textId="1A026AAF" w:rsidR="00C37C8F" w:rsidRPr="002A1BCD" w:rsidRDefault="00C37C8F" w:rsidP="002A1BCD">
      <w:pPr>
        <w:pStyle w:val="Para04"/>
        <w:suppressAutoHyphens/>
        <w:spacing w:line="240" w:lineRule="auto"/>
        <w:jc w:val="both"/>
        <w:rPr>
          <w:rFonts w:ascii="Verdana" w:hAnsi="Verdana"/>
          <w:sz w:val="32"/>
        </w:rPr>
      </w:pPr>
      <w:r w:rsidRPr="002A1BCD">
        <w:rPr>
          <w:rFonts w:ascii="Verdana" w:hAnsi="Verdana"/>
          <w:sz w:val="32"/>
        </w:rPr>
        <w:t>Paranoid Fantasy #1</w:t>
      </w:r>
    </w:p>
    <w:p w14:paraId="12D15C1B" w14:textId="77777777" w:rsidR="004F430E" w:rsidRPr="002A1BCD" w:rsidRDefault="008772B3" w:rsidP="002A1BCD">
      <w:pPr>
        <w:pStyle w:val="Para16"/>
        <w:suppressAutoHyphens/>
        <w:spacing w:line="240" w:lineRule="auto"/>
        <w:ind w:left="0"/>
        <w:jc w:val="both"/>
        <w:rPr>
          <w:rFonts w:ascii="Verdana" w:hAnsi="Verdana"/>
          <w:b w:val="0"/>
          <w:bCs w:val="0"/>
          <w:sz w:val="24"/>
        </w:rPr>
      </w:pPr>
      <w:r w:rsidRPr="002A1BCD">
        <w:rPr>
          <w:rFonts w:ascii="Verdana" w:hAnsi="Verdana"/>
          <w:b w:val="0"/>
          <w:bCs w:val="0"/>
          <w:sz w:val="24"/>
        </w:rPr>
        <w:t>Lawrence Watt-Evans</w:t>
      </w:r>
    </w:p>
    <w:p w14:paraId="61AE6FB1" w14:textId="04C72418" w:rsidR="004F430E" w:rsidRPr="004F430E" w:rsidRDefault="004F430E" w:rsidP="004F430E">
      <w:pPr>
        <w:pStyle w:val="Para16"/>
        <w:suppressAutoHyphens/>
        <w:spacing w:line="240" w:lineRule="auto"/>
        <w:ind w:left="0" w:firstLine="283"/>
        <w:jc w:val="both"/>
        <w:rPr>
          <w:rFonts w:ascii="Verdana" w:hAnsi="Verdana"/>
          <w:sz w:val="20"/>
        </w:rPr>
      </w:pPr>
    </w:p>
    <w:p w14:paraId="24F090D3" w14:textId="77777777" w:rsidR="00C37C8F" w:rsidRPr="004F430E" w:rsidRDefault="00C37C8F" w:rsidP="004F430E">
      <w:pPr>
        <w:suppressAutoHyphens/>
        <w:spacing w:after="0" w:line="240" w:lineRule="auto"/>
        <w:ind w:firstLine="283"/>
        <w:jc w:val="both"/>
        <w:rPr>
          <w:rFonts w:ascii="Verdana" w:hAnsi="Verdana"/>
          <w:color w:val="000000"/>
          <w:sz w:val="20"/>
        </w:rPr>
      </w:pPr>
      <w:r w:rsidRPr="004F430E">
        <w:rPr>
          <w:rFonts w:ascii="Verdana" w:hAnsi="Verdana"/>
          <w:color w:val="000000"/>
          <w:sz w:val="20"/>
        </w:rPr>
        <w:t>The alarm went off, and Nathan woke up.</w:t>
      </w:r>
    </w:p>
    <w:p w14:paraId="7BFFD24E" w14:textId="77777777" w:rsidR="00C37C8F" w:rsidRPr="004F430E" w:rsidRDefault="00C37C8F" w:rsidP="004F430E">
      <w:pPr>
        <w:suppressAutoHyphens/>
        <w:spacing w:after="0" w:line="240" w:lineRule="auto"/>
        <w:ind w:firstLine="283"/>
        <w:jc w:val="both"/>
        <w:rPr>
          <w:rFonts w:ascii="Verdana" w:hAnsi="Verdana"/>
          <w:color w:val="000000"/>
          <w:sz w:val="20"/>
        </w:rPr>
      </w:pPr>
      <w:r w:rsidRPr="004F430E">
        <w:rPr>
          <w:rFonts w:ascii="Verdana" w:hAnsi="Verdana"/>
          <w:color w:val="000000"/>
          <w:sz w:val="20"/>
        </w:rPr>
        <w:t>He glanced out through the bulletproof glass of the window by his bed; seeing no obvious danger, he unstrapped himself, sat up, and turned off the burglar alarm, muttering the charm, “Rabbit, rabbit,” as he did so. He took the silver cross from around his neck and dressed for the day, starting with chainmail undershirt and lead-lined jockey shorts.</w:t>
      </w:r>
    </w:p>
    <w:p w14:paraId="203407F4" w14:textId="77777777" w:rsidR="00C37C8F" w:rsidRPr="004F430E" w:rsidRDefault="00C37C8F" w:rsidP="004F430E">
      <w:pPr>
        <w:suppressAutoHyphens/>
        <w:spacing w:after="0" w:line="240" w:lineRule="auto"/>
        <w:ind w:firstLine="283"/>
        <w:jc w:val="both"/>
        <w:rPr>
          <w:rFonts w:ascii="Verdana" w:hAnsi="Verdana"/>
          <w:color w:val="000000"/>
          <w:sz w:val="20"/>
        </w:rPr>
      </w:pPr>
      <w:r w:rsidRPr="004F430E">
        <w:rPr>
          <w:rFonts w:ascii="Verdana" w:hAnsi="Verdana"/>
          <w:color w:val="000000"/>
          <w:sz w:val="20"/>
        </w:rPr>
        <w:t>After replacing the garlic at each window, he burned a cone of incense, with the appropriate prayers, to placate the gods. Carefully, his hands protected by rubber gloves, he took his defanged white mouse, Theodosius, from its massive cage, then headed down to the corner restaurant for breakfast, being certain to lock the door behind him, both the three regular locks and the special one the police couldn’t open. Always watching for the things that come through the walls, he ate heartily, after feeding a little of everything to Theodosius to check for poison.</w:t>
      </w:r>
    </w:p>
    <w:p w14:paraId="0721DACF" w14:textId="77777777" w:rsidR="00C37C8F" w:rsidRPr="004F430E" w:rsidRDefault="00C37C8F" w:rsidP="004F430E">
      <w:pPr>
        <w:suppressAutoHyphens/>
        <w:spacing w:after="0" w:line="240" w:lineRule="auto"/>
        <w:ind w:firstLine="283"/>
        <w:jc w:val="both"/>
        <w:rPr>
          <w:rFonts w:ascii="Verdana" w:hAnsi="Verdana"/>
          <w:color w:val="000000"/>
          <w:sz w:val="20"/>
        </w:rPr>
      </w:pPr>
      <w:r w:rsidRPr="004F430E">
        <w:rPr>
          <w:rFonts w:ascii="Verdana" w:hAnsi="Verdana"/>
          <w:color w:val="000000"/>
          <w:sz w:val="20"/>
        </w:rPr>
        <w:t>Shortly thereafter Nathan, briefcase in hand, was off to his downtown office. As if from nowhere, his obnoxious neighbor Eddie appeared before him. Nathan had been too busy not stepping on the cracks in the sidewalk to see him coming.</w:t>
      </w:r>
    </w:p>
    <w:p w14:paraId="38D3EF65" w14:textId="77777777" w:rsidR="00C37C8F" w:rsidRPr="004F430E" w:rsidRDefault="00C37C8F" w:rsidP="004F430E">
      <w:pPr>
        <w:suppressAutoHyphens/>
        <w:spacing w:after="0" w:line="240" w:lineRule="auto"/>
        <w:ind w:firstLine="283"/>
        <w:jc w:val="both"/>
        <w:rPr>
          <w:rFonts w:ascii="Verdana" w:hAnsi="Verdana"/>
          <w:color w:val="000000"/>
          <w:sz w:val="20"/>
        </w:rPr>
      </w:pPr>
      <w:r w:rsidRPr="004F430E">
        <w:rPr>
          <w:rFonts w:ascii="Verdana" w:hAnsi="Verdana"/>
          <w:color w:val="000000"/>
          <w:sz w:val="20"/>
        </w:rPr>
        <w:t>Eddie cried out, “Hi, Nathan! How’s business?”</w:t>
      </w:r>
    </w:p>
    <w:p w14:paraId="3593D85F" w14:textId="77777777" w:rsidR="00C37C8F" w:rsidRPr="004F430E" w:rsidRDefault="00C37C8F" w:rsidP="004F430E">
      <w:pPr>
        <w:suppressAutoHyphens/>
        <w:spacing w:after="0" w:line="240" w:lineRule="auto"/>
        <w:ind w:firstLine="283"/>
        <w:jc w:val="both"/>
        <w:rPr>
          <w:rFonts w:ascii="Verdana" w:hAnsi="Verdana"/>
          <w:color w:val="000000"/>
          <w:sz w:val="20"/>
        </w:rPr>
      </w:pPr>
      <w:r w:rsidRPr="004F430E">
        <w:rPr>
          <w:rFonts w:ascii="Verdana" w:hAnsi="Verdana"/>
          <w:color w:val="000000"/>
          <w:sz w:val="20"/>
        </w:rPr>
        <w:t>Nathan made a sign to ward off the evil eye, glanced about for other menaces, then muttered something about being late.</w:t>
      </w:r>
    </w:p>
    <w:p w14:paraId="03E096D2" w14:textId="77777777" w:rsidR="00C37C8F" w:rsidRPr="004F430E" w:rsidRDefault="00C37C8F" w:rsidP="004F430E">
      <w:pPr>
        <w:suppressAutoHyphens/>
        <w:spacing w:after="0" w:line="240" w:lineRule="auto"/>
        <w:ind w:firstLine="283"/>
        <w:jc w:val="both"/>
        <w:rPr>
          <w:rFonts w:ascii="Verdana" w:hAnsi="Verdana"/>
          <w:color w:val="000000"/>
          <w:sz w:val="20"/>
        </w:rPr>
      </w:pPr>
      <w:r w:rsidRPr="004F430E">
        <w:rPr>
          <w:rStyle w:val="01Text"/>
          <w:rFonts w:ascii="Verdana" w:eastAsiaTheme="minorEastAsia" w:hAnsi="Verdana"/>
          <w:color w:val="000000"/>
          <w:sz w:val="20"/>
        </w:rPr>
        <w:t>“</w:t>
      </w:r>
      <w:r w:rsidRPr="004F430E">
        <w:rPr>
          <w:rFonts w:ascii="Verdana" w:hAnsi="Verdana"/>
          <w:color w:val="000000"/>
          <w:sz w:val="20"/>
        </w:rPr>
        <w:t>Aw, hell, Nathan, so you’ll be a few minutes late! I missed the entire day yesterday, and nothing’s happened to me! You worry too much, you know that? Why are you always...hey! What’s that? Hey! Help!” This last was said as several large trolls and assorted gargoyles suddenly leaped out of the nearby shrubbery. With nasty giggles and remarks about foolhardiness, they grabbed Eddie, trussed him up tightly, and carried him off.</w:t>
      </w:r>
    </w:p>
    <w:p w14:paraId="5EB9E202" w14:textId="5A06B5C1" w:rsidR="002C6D18" w:rsidRPr="004F430E" w:rsidRDefault="00C37C8F" w:rsidP="004F430E">
      <w:pPr>
        <w:suppressAutoHyphens/>
        <w:spacing w:after="0" w:line="240" w:lineRule="auto"/>
        <w:ind w:firstLine="283"/>
        <w:jc w:val="both"/>
        <w:rPr>
          <w:rFonts w:ascii="Verdana" w:hAnsi="Verdana"/>
          <w:color w:val="000000"/>
          <w:sz w:val="20"/>
        </w:rPr>
      </w:pPr>
      <w:r w:rsidRPr="004F430E">
        <w:rPr>
          <w:rFonts w:ascii="Verdana" w:hAnsi="Verdana"/>
          <w:color w:val="000000"/>
          <w:sz w:val="20"/>
        </w:rPr>
        <w:t>Nathan watched them go, then continued on his way to the bus stop, unconcerned.</w:t>
      </w:r>
      <w:r w:rsidRPr="004F430E">
        <w:rPr>
          <w:rStyle w:val="01Text"/>
          <w:rFonts w:ascii="Verdana" w:eastAsiaTheme="minorEastAsia" w:hAnsi="Verdana"/>
          <w:color w:val="000000"/>
          <w:sz w:val="20"/>
        </w:rPr>
        <w:t xml:space="preserve"> </w:t>
      </w:r>
      <w:r w:rsidRPr="004F430E">
        <w:rPr>
          <w:rStyle w:val="00Text"/>
          <w:rFonts w:ascii="Verdana" w:hAnsi="Verdana"/>
          <w:color w:val="000000"/>
          <w:sz w:val="20"/>
        </w:rPr>
        <w:t>He</w:t>
      </w:r>
      <w:r w:rsidRPr="004F430E">
        <w:rPr>
          <w:rStyle w:val="01Text"/>
          <w:rFonts w:ascii="Verdana" w:eastAsiaTheme="minorEastAsia" w:hAnsi="Verdana"/>
          <w:color w:val="000000"/>
          <w:sz w:val="20"/>
        </w:rPr>
        <w:t xml:space="preserve"> </w:t>
      </w:r>
      <w:r w:rsidRPr="004F430E">
        <w:rPr>
          <w:rFonts w:ascii="Verdana" w:hAnsi="Verdana"/>
          <w:color w:val="000000"/>
          <w:sz w:val="20"/>
        </w:rPr>
        <w:t>was safe from</w:t>
      </w:r>
      <w:r w:rsidRPr="004F430E">
        <w:rPr>
          <w:rStyle w:val="01Text"/>
          <w:rFonts w:ascii="Verdana" w:eastAsiaTheme="minorEastAsia" w:hAnsi="Verdana"/>
          <w:color w:val="000000"/>
          <w:sz w:val="20"/>
        </w:rPr>
        <w:t xml:space="preserve"> </w:t>
      </w:r>
      <w:r w:rsidRPr="004F430E">
        <w:rPr>
          <w:rStyle w:val="00Text"/>
          <w:rFonts w:ascii="Verdana" w:hAnsi="Verdana"/>
          <w:color w:val="000000"/>
          <w:sz w:val="20"/>
        </w:rPr>
        <w:t>that</w:t>
      </w:r>
      <w:r w:rsidRPr="004F430E">
        <w:rPr>
          <w:rStyle w:val="01Text"/>
          <w:rFonts w:ascii="Verdana" w:eastAsiaTheme="minorEastAsia" w:hAnsi="Verdana"/>
          <w:color w:val="000000"/>
          <w:sz w:val="20"/>
        </w:rPr>
        <w:t xml:space="preserve"> </w:t>
      </w:r>
      <w:r w:rsidRPr="004F430E">
        <w:rPr>
          <w:rFonts w:ascii="Verdana" w:hAnsi="Verdana"/>
          <w:color w:val="000000"/>
          <w:sz w:val="20"/>
        </w:rPr>
        <w:t>bunch. It was the Others that worried him, and</w:t>
      </w:r>
      <w:r w:rsidRPr="004F430E">
        <w:rPr>
          <w:rStyle w:val="01Text"/>
          <w:rFonts w:ascii="Verdana" w:eastAsiaTheme="minorEastAsia" w:hAnsi="Verdana"/>
          <w:color w:val="000000"/>
          <w:sz w:val="20"/>
        </w:rPr>
        <w:t xml:space="preserve"> </w:t>
      </w:r>
      <w:r w:rsidRPr="004F430E">
        <w:rPr>
          <w:rStyle w:val="00Text"/>
          <w:rFonts w:ascii="Verdana" w:hAnsi="Verdana"/>
          <w:color w:val="000000"/>
          <w:sz w:val="20"/>
        </w:rPr>
        <w:t>they</w:t>
      </w:r>
      <w:r w:rsidRPr="004F430E">
        <w:rPr>
          <w:rStyle w:val="01Text"/>
          <w:rFonts w:ascii="Verdana" w:eastAsiaTheme="minorEastAsia" w:hAnsi="Verdana"/>
          <w:color w:val="000000"/>
          <w:sz w:val="20"/>
        </w:rPr>
        <w:t xml:space="preserve"> </w:t>
      </w:r>
      <w:r w:rsidRPr="004F430E">
        <w:rPr>
          <w:rFonts w:ascii="Verdana" w:hAnsi="Verdana"/>
          <w:color w:val="000000"/>
          <w:sz w:val="20"/>
        </w:rPr>
        <w:t>only come out at night.</w:t>
      </w:r>
    </w:p>
    <w:sectPr w:rsidR="002C6D18" w:rsidRPr="004F430E" w:rsidSect="004F43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3DD09" w14:textId="77777777" w:rsidR="00901ACB" w:rsidRDefault="00901ACB" w:rsidP="004F430E">
      <w:pPr>
        <w:spacing w:after="0" w:line="240" w:lineRule="auto"/>
      </w:pPr>
      <w:r>
        <w:separator/>
      </w:r>
    </w:p>
  </w:endnote>
  <w:endnote w:type="continuationSeparator" w:id="0">
    <w:p w14:paraId="6F882380" w14:textId="77777777" w:rsidR="00901ACB" w:rsidRDefault="00901ACB" w:rsidP="004F4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77CB" w14:textId="77777777" w:rsidR="004F430E" w:rsidRDefault="004F430E"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93515B" w14:textId="77777777" w:rsidR="004F430E" w:rsidRDefault="004F430E" w:rsidP="004F43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4F98" w14:textId="149DD802" w:rsidR="004F430E" w:rsidRPr="002A1BCD" w:rsidRDefault="004F430E" w:rsidP="004F430E">
    <w:pPr>
      <w:pStyle w:val="Footer"/>
      <w:ind w:right="360"/>
      <w:rPr>
        <w:rFonts w:ascii="Arial" w:hAnsi="Arial" w:cs="Arial"/>
        <w:color w:val="999999"/>
        <w:sz w:val="20"/>
        <w:lang w:val="ru-RU"/>
      </w:rPr>
    </w:pPr>
    <w:r w:rsidRPr="002A1BCD">
      <w:rPr>
        <w:rStyle w:val="PageNumber"/>
        <w:rFonts w:ascii="Arial" w:hAnsi="Arial" w:cs="Arial"/>
        <w:color w:val="999999"/>
        <w:sz w:val="20"/>
        <w:lang w:val="ru-RU"/>
      </w:rPr>
      <w:t xml:space="preserve">Библиотека «Артефакт» — </w:t>
    </w:r>
    <w:r w:rsidRPr="004F430E">
      <w:rPr>
        <w:rStyle w:val="PageNumber"/>
        <w:rFonts w:ascii="Arial" w:hAnsi="Arial" w:cs="Arial"/>
        <w:color w:val="999999"/>
        <w:sz w:val="20"/>
      </w:rPr>
      <w:t>http</w:t>
    </w:r>
    <w:r w:rsidRPr="002A1BCD">
      <w:rPr>
        <w:rStyle w:val="PageNumber"/>
        <w:rFonts w:ascii="Arial" w:hAnsi="Arial" w:cs="Arial"/>
        <w:color w:val="999999"/>
        <w:sz w:val="20"/>
        <w:lang w:val="ru-RU"/>
      </w:rPr>
      <w:t>://</w:t>
    </w:r>
    <w:r w:rsidRPr="004F430E">
      <w:rPr>
        <w:rStyle w:val="PageNumber"/>
        <w:rFonts w:ascii="Arial" w:hAnsi="Arial" w:cs="Arial"/>
        <w:color w:val="999999"/>
        <w:sz w:val="20"/>
      </w:rPr>
      <w:t>artefact</w:t>
    </w:r>
    <w:r w:rsidRPr="002A1BCD">
      <w:rPr>
        <w:rStyle w:val="PageNumber"/>
        <w:rFonts w:ascii="Arial" w:hAnsi="Arial" w:cs="Arial"/>
        <w:color w:val="999999"/>
        <w:sz w:val="20"/>
        <w:lang w:val="ru-RU"/>
      </w:rPr>
      <w:t>.</w:t>
    </w:r>
    <w:r w:rsidRPr="004F430E">
      <w:rPr>
        <w:rStyle w:val="PageNumber"/>
        <w:rFonts w:ascii="Arial" w:hAnsi="Arial" w:cs="Arial"/>
        <w:color w:val="999999"/>
        <w:sz w:val="20"/>
      </w:rPr>
      <w:t>lib</w:t>
    </w:r>
    <w:r w:rsidRPr="002A1BCD">
      <w:rPr>
        <w:rStyle w:val="PageNumber"/>
        <w:rFonts w:ascii="Arial" w:hAnsi="Arial" w:cs="Arial"/>
        <w:color w:val="999999"/>
        <w:sz w:val="20"/>
        <w:lang w:val="ru-RU"/>
      </w:rPr>
      <w:t>.</w:t>
    </w:r>
    <w:r w:rsidRPr="004F430E">
      <w:rPr>
        <w:rStyle w:val="PageNumber"/>
        <w:rFonts w:ascii="Arial" w:hAnsi="Arial" w:cs="Arial"/>
        <w:color w:val="999999"/>
        <w:sz w:val="20"/>
      </w:rPr>
      <w:t>ru</w:t>
    </w:r>
    <w:r w:rsidRPr="002A1BC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B8D1" w14:textId="77777777" w:rsidR="004F430E" w:rsidRDefault="004F4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5A98A" w14:textId="77777777" w:rsidR="00901ACB" w:rsidRDefault="00901ACB" w:rsidP="004F430E">
      <w:pPr>
        <w:spacing w:after="0" w:line="240" w:lineRule="auto"/>
      </w:pPr>
      <w:r>
        <w:separator/>
      </w:r>
    </w:p>
  </w:footnote>
  <w:footnote w:type="continuationSeparator" w:id="0">
    <w:p w14:paraId="5473CA4D" w14:textId="77777777" w:rsidR="00901ACB" w:rsidRDefault="00901ACB" w:rsidP="004F4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9190" w14:textId="77777777" w:rsidR="004F430E" w:rsidRDefault="004F43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C5790" w14:textId="4BDC9AAE" w:rsidR="004F430E" w:rsidRPr="002A1BCD" w:rsidRDefault="004F430E" w:rsidP="004F430E">
    <w:pPr>
      <w:pStyle w:val="Header"/>
      <w:rPr>
        <w:rFonts w:ascii="Arial" w:hAnsi="Arial" w:cs="Arial"/>
        <w:color w:val="999999"/>
        <w:sz w:val="20"/>
        <w:lang w:val="ru-RU"/>
      </w:rPr>
    </w:pPr>
    <w:r w:rsidRPr="002A1BCD">
      <w:rPr>
        <w:rFonts w:ascii="Arial" w:hAnsi="Arial" w:cs="Arial"/>
        <w:color w:val="999999"/>
        <w:sz w:val="20"/>
        <w:lang w:val="ru-RU"/>
      </w:rPr>
      <w:t xml:space="preserve">Библиотека «Артефакт» — </w:t>
    </w:r>
    <w:r w:rsidRPr="004F430E">
      <w:rPr>
        <w:rFonts w:ascii="Arial" w:hAnsi="Arial" w:cs="Arial"/>
        <w:color w:val="999999"/>
        <w:sz w:val="20"/>
      </w:rPr>
      <w:t>http</w:t>
    </w:r>
    <w:r w:rsidRPr="002A1BCD">
      <w:rPr>
        <w:rFonts w:ascii="Arial" w:hAnsi="Arial" w:cs="Arial"/>
        <w:color w:val="999999"/>
        <w:sz w:val="20"/>
        <w:lang w:val="ru-RU"/>
      </w:rPr>
      <w:t>://</w:t>
    </w:r>
    <w:r w:rsidRPr="004F430E">
      <w:rPr>
        <w:rFonts w:ascii="Arial" w:hAnsi="Arial" w:cs="Arial"/>
        <w:color w:val="999999"/>
        <w:sz w:val="20"/>
      </w:rPr>
      <w:t>artefact</w:t>
    </w:r>
    <w:r w:rsidRPr="002A1BCD">
      <w:rPr>
        <w:rFonts w:ascii="Arial" w:hAnsi="Arial" w:cs="Arial"/>
        <w:color w:val="999999"/>
        <w:sz w:val="20"/>
        <w:lang w:val="ru-RU"/>
      </w:rPr>
      <w:t>.</w:t>
    </w:r>
    <w:r w:rsidRPr="004F430E">
      <w:rPr>
        <w:rFonts w:ascii="Arial" w:hAnsi="Arial" w:cs="Arial"/>
        <w:color w:val="999999"/>
        <w:sz w:val="20"/>
      </w:rPr>
      <w:t>lib</w:t>
    </w:r>
    <w:r w:rsidRPr="002A1BCD">
      <w:rPr>
        <w:rFonts w:ascii="Arial" w:hAnsi="Arial" w:cs="Arial"/>
        <w:color w:val="999999"/>
        <w:sz w:val="20"/>
        <w:lang w:val="ru-RU"/>
      </w:rPr>
      <w:t>.</w:t>
    </w:r>
    <w:r w:rsidRPr="004F430E">
      <w:rPr>
        <w:rFonts w:ascii="Arial" w:hAnsi="Arial" w:cs="Arial"/>
        <w:color w:val="999999"/>
        <w:sz w:val="20"/>
      </w:rPr>
      <w:t>ru</w:t>
    </w:r>
    <w:r w:rsidRPr="002A1BC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AA8C8" w14:textId="77777777" w:rsidR="004F430E" w:rsidRDefault="004F43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1BCD"/>
    <w:rsid w:val="002C6D18"/>
    <w:rsid w:val="00326F90"/>
    <w:rsid w:val="004F430E"/>
    <w:rsid w:val="008772B3"/>
    <w:rsid w:val="00901ACB"/>
    <w:rsid w:val="00AA1D8D"/>
    <w:rsid w:val="00B47730"/>
    <w:rsid w:val="00C37C8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F13F7"/>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C37C8F"/>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44">
    <w:name w:val="Para 44"/>
    <w:basedOn w:val="Normal"/>
    <w:qFormat/>
    <w:rsid w:val="00C37C8F"/>
    <w:pPr>
      <w:spacing w:after="0" w:line="288" w:lineRule="atLeast"/>
      <w:ind w:firstLine="360"/>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C37C8F"/>
    <w:rPr>
      <w:i/>
      <w:iCs/>
    </w:rPr>
  </w:style>
  <w:style w:type="character" w:customStyle="1" w:styleId="01Text">
    <w:name w:val="01 Text"/>
    <w:rsid w:val="00C37C8F"/>
    <w:rPr>
      <w:rFonts w:ascii="Times New Roman" w:eastAsia="Times New Roman" w:hAnsi="Times New Roman" w:cs="Times New Roman"/>
    </w:rPr>
  </w:style>
  <w:style w:type="paragraph" w:customStyle="1" w:styleId="Para16">
    <w:name w:val="Para 16"/>
    <w:basedOn w:val="Normal"/>
    <w:qFormat/>
    <w:rsid w:val="008772B3"/>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4F4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766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Paranoid Fantasy #1</dc:title>
  <dc:subject/>
  <dc:creator>Lawrence Watt-Evans</dc:creator>
  <cp:keywords/>
  <dc:description/>
  <cp:lastModifiedBy>Andrey Piskunov</cp:lastModifiedBy>
  <cp:revision>7</cp:revision>
  <dcterms:created xsi:type="dcterms:W3CDTF">2013-12-23T23:15:00Z</dcterms:created>
  <dcterms:modified xsi:type="dcterms:W3CDTF">2026-01-04T08:36:00Z</dcterms:modified>
  <cp:category/>
</cp:coreProperties>
</file>